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53" w:rsidRDefault="00830896" w:rsidP="00381D65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0"/>
                  </w:tblGrid>
                  <w:tr w:rsidR="007C3C9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7B5E4A" w:rsidRDefault="007B5E4A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7C3C9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7B5E4A" w:rsidRDefault="007B5E4A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C3C9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7B5E4A" w:rsidRDefault="007B5E4A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7B5E4A" w:rsidRDefault="007B5E4A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446953" w:rsidRDefault="00381D65">
      <w:pPr>
        <w:pStyle w:val="Salutation"/>
      </w:pPr>
      <w:r>
        <w:t>Moses Hampton,</w:t>
      </w:r>
    </w:p>
    <w:p w:rsidR="00446953" w:rsidRDefault="0064116D" w:rsidP="0064116D">
      <w:pPr>
        <w:rPr>
          <w:b/>
        </w:rPr>
      </w:pPr>
      <w:r>
        <w:t xml:space="preserve">I chose Russia as my country. I chose Russia because Russia is the United States’ main “rival.” Over the next </w:t>
      </w:r>
      <w:r w:rsidR="00381D65">
        <w:t>couple</w:t>
      </w:r>
      <w:r>
        <w:t xml:space="preserve"> of weeks in Global Net Working, I hope to learn about </w:t>
      </w:r>
      <w:r w:rsidR="00C95EA7">
        <w:t xml:space="preserve">different areas of Russia, Russia’s </w:t>
      </w:r>
      <w:r w:rsidR="007B5E4A">
        <w:t>government,</w:t>
      </w:r>
      <w:r w:rsidR="00C95EA7">
        <w:t xml:space="preserve"> types of cuisine, </w:t>
      </w:r>
      <w:r w:rsidR="00381D65">
        <w:t>and everyday life of Russians.  I should be hired for this job because I personally have met many Russians through my father and his business. Also, recently I have traveled to England and Germany, so I have international experience. I hope you consider me for this job.</w:t>
      </w:r>
    </w:p>
    <w:p w:rsidR="00446953" w:rsidRDefault="00381D65">
      <w:pPr>
        <w:pStyle w:val="Closing"/>
      </w:pPr>
      <w:r>
        <w:t>-Alex Wood</w:t>
      </w:r>
    </w:p>
    <w:p w:rsidR="00446953" w:rsidRDefault="00446953">
      <w:pPr>
        <w:pStyle w:val="Signature"/>
      </w:pPr>
    </w:p>
    <w:sectPr w:rsidR="00446953" w:rsidSect="00446953">
      <w:footerReference w:type="even" r:id="rId8"/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E4A" w:rsidRDefault="007B5E4A">
      <w:pPr>
        <w:spacing w:after="0" w:line="240" w:lineRule="auto"/>
      </w:pPr>
      <w:r>
        <w:separator/>
      </w:r>
    </w:p>
  </w:endnote>
  <w:endnote w:type="continuationSeparator" w:id="0">
    <w:p w:rsidR="007B5E4A" w:rsidRDefault="007B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4A" w:rsidRDefault="007B5E4A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7B5E4A" w:rsidRDefault="007B5E4A">
                <w:pPr>
                  <w:pStyle w:val="GrayText"/>
                </w:pPr>
                <w:sdt>
                  <w:sdtPr>
                    <w:id w:val="23888244"/>
                    <w:placeholder>
                      <w:docPart w:val="765E219307AB40D082C8B5070E287326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>
                      <w:rPr>
                        <w:rStyle w:val="PlaceholderText"/>
                      </w:rPr>
                      <w:t>[Type the company name]</w:t>
                    </w:r>
                  </w:sdtContent>
                </w:sdt>
                <w:r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7B5E4A" w:rsidRDefault="007B5E4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4A" w:rsidRDefault="007B5E4A">
    <w:pPr>
      <w:rPr>
        <w:sz w:val="20"/>
      </w:rPr>
    </w:pPr>
    <w:r w:rsidRPr="00830896">
      <w:rPr>
        <w:noProof/>
        <w:sz w:val="10"/>
        <w:szCs w:val="10"/>
      </w:rPr>
      <w:pict>
        <v:rect id="_x0000_s16403" style="position:absolute;margin-left:-344.7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7B5E4A" w:rsidRDefault="007B5E4A">
                <w:pPr>
                  <w:pStyle w:val="GrayText"/>
                </w:pPr>
                <w:sdt>
                  <w:sdtPr>
                    <w:id w:val="805254801"/>
                    <w:placeholder>
                      <w:docPart w:val="86289A73DC9E47C78990A221ACC53B16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>
                      <w:t>[Type the company name]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1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7B5E4A" w:rsidRDefault="007B5E4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7B5E4A" w:rsidRDefault="007B5E4A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4A" w:rsidRDefault="007B5E4A">
    <w:pPr>
      <w:pStyle w:val="Footer"/>
    </w:pPr>
    <w:r>
      <w:rPr>
        <w:noProof/>
        <w:lang w:eastAsia="en-US" w:bidi="ar-SA"/>
      </w:rPr>
      <w:pict>
        <v:oval id="_x0000_s16394" style="position:absolute;margin-left:33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7B5E4A" w:rsidRDefault="007B5E4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E4A" w:rsidRDefault="007B5E4A">
      <w:pPr>
        <w:spacing w:after="0" w:line="240" w:lineRule="auto"/>
      </w:pPr>
      <w:r>
        <w:separator/>
      </w:r>
    </w:p>
  </w:footnote>
  <w:footnote w:type="continuationSeparator" w:id="0">
    <w:p w:rsidR="007B5E4A" w:rsidRDefault="007B5E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6407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C95EA7"/>
    <w:rsid w:val="00381D65"/>
    <w:rsid w:val="00446953"/>
    <w:rsid w:val="0064116D"/>
    <w:rsid w:val="007B5E4A"/>
    <w:rsid w:val="007C3C97"/>
    <w:rsid w:val="00830896"/>
    <w:rsid w:val="00C9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7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953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44695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44695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695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695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695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695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695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695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695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44695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4469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953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446953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446953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446953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446953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446953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446953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446953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446953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446953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446953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953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44695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446953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4695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46953"/>
  </w:style>
  <w:style w:type="character" w:customStyle="1" w:styleId="DateChar">
    <w:name w:val="Date Char"/>
    <w:basedOn w:val="DefaultParagraphFont"/>
    <w:link w:val="Date"/>
    <w:uiPriority w:val="99"/>
    <w:semiHidden/>
    <w:rsid w:val="00446953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44695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4469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6953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44695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695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6953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6953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6953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6953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695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6953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6953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446953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44695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44695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695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44695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44695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44695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44695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44695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446953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44695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446953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446953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44695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46953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44695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446953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44695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46953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446953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446953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446953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65E219307AB40D082C8B5070E287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DE55F-AAE5-452A-83FB-3D43D2ABA14B}"/>
      </w:docPartPr>
      <w:docPartBody>
        <w:p w:rsidR="006E6767" w:rsidRDefault="006E6767">
          <w:pPr>
            <w:pStyle w:val="765E219307AB40D082C8B5070E287326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86289A73DC9E47C78990A221ACC53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EF779-965D-44B9-B0D1-578356C420F4}"/>
      </w:docPartPr>
      <w:docPartBody>
        <w:p w:rsidR="006E6767" w:rsidRDefault="006E6767">
          <w:pPr>
            <w:pStyle w:val="86289A73DC9E47C78990A221ACC53B16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E6767"/>
    <w:rsid w:val="006E6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0D1029E4FA4DA595898CD2F06042B8">
    <w:name w:val="EB0D1029E4FA4DA595898CD2F06042B8"/>
    <w:rsid w:val="006E6767"/>
  </w:style>
  <w:style w:type="paragraph" w:customStyle="1" w:styleId="BD6E484D25924D94B2B2B5354B252906">
    <w:name w:val="BD6E484D25924D94B2B2B5354B252906"/>
    <w:rsid w:val="006E6767"/>
  </w:style>
  <w:style w:type="paragraph" w:customStyle="1" w:styleId="7193368C31E340A48A440DA568F7F3C2">
    <w:name w:val="7193368C31E340A48A440DA568F7F3C2"/>
    <w:rsid w:val="006E6767"/>
  </w:style>
  <w:style w:type="paragraph" w:customStyle="1" w:styleId="97EBFD5105A946468FE91949E55ED8C7">
    <w:name w:val="97EBFD5105A946468FE91949E55ED8C7"/>
    <w:rsid w:val="006E6767"/>
  </w:style>
  <w:style w:type="paragraph" w:customStyle="1" w:styleId="100FCD0C431C425D827FF8B541B61DEB">
    <w:name w:val="100FCD0C431C425D827FF8B541B61DEB"/>
    <w:rsid w:val="006E6767"/>
  </w:style>
  <w:style w:type="paragraph" w:customStyle="1" w:styleId="867F9D1E75CB48BAB3452A95EB4D062A">
    <w:name w:val="867F9D1E75CB48BAB3452A95EB4D062A"/>
    <w:rsid w:val="006E6767"/>
  </w:style>
  <w:style w:type="paragraph" w:customStyle="1" w:styleId="7C2F9080609146368BED7B56ACDC2DE4">
    <w:name w:val="7C2F9080609146368BED7B56ACDC2DE4"/>
    <w:rsid w:val="006E6767"/>
  </w:style>
  <w:style w:type="character" w:styleId="PlaceholderText">
    <w:name w:val="Placeholder Text"/>
    <w:basedOn w:val="DefaultParagraphFont"/>
    <w:uiPriority w:val="99"/>
    <w:semiHidden/>
    <w:rsid w:val="006E6767"/>
    <w:rPr>
      <w:color w:val="808080"/>
    </w:rPr>
  </w:style>
  <w:style w:type="paragraph" w:customStyle="1" w:styleId="B95132EA9E4341B19FC28F256474331E">
    <w:name w:val="B95132EA9E4341B19FC28F256474331E"/>
    <w:rsid w:val="006E6767"/>
  </w:style>
  <w:style w:type="paragraph" w:customStyle="1" w:styleId="85F70E28EC3146DB9FAA05CC33B47DFF">
    <w:name w:val="85F70E28EC3146DB9FAA05CC33B47DFF"/>
    <w:rsid w:val="006E6767"/>
  </w:style>
  <w:style w:type="paragraph" w:customStyle="1" w:styleId="765E219307AB40D082C8B5070E287326">
    <w:name w:val="765E219307AB40D082C8B5070E287326"/>
    <w:rsid w:val="006E6767"/>
  </w:style>
  <w:style w:type="paragraph" w:customStyle="1" w:styleId="86289A73DC9E47C78990A221ACC53B16">
    <w:name w:val="86289A73DC9E47C78990A221ACC53B16"/>
    <w:rsid w:val="006E67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WAJ024</dc:creator>
  <cp:keywords/>
  <dc:description/>
  <cp:lastModifiedBy>WAJ024</cp:lastModifiedBy>
  <cp:revision>2</cp:revision>
  <dcterms:created xsi:type="dcterms:W3CDTF">2012-02-23T19:29:00Z</dcterms:created>
  <dcterms:modified xsi:type="dcterms:W3CDTF">2012-02-23T19:29:00Z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